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distributionElementWrapper (DistributionElement)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distributionElement</w:t>
            </w:r>
          </w:p>
        </w:tc>
        <w:tc>
          <w:tcPr>
            <w:tcW w:type="dxa" w:w="1984"/>
          </w:tcPr>
          <w:p>
            <w:r>
              <w:t>Objet DistributionElement</w:t>
            </w:r>
          </w:p>
        </w:tc>
        <w:tc>
          <w:tcPr>
            <w:tcW w:type="dxa" w:w="1134"/>
          </w:tcPr>
          <w:p>
            <w:r>
              <w:t>cf. type distributionElement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Object DistributionElement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recipients</w:t>
            </w:r>
          </w:p>
        </w:tc>
        <w:tc>
          <w:tcPr>
            <w:tcW w:type="dxa" w:w="1984"/>
          </w:tcPr>
          <w:p>
            <w:r>
              <w:t>Systèmes destinataires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Type 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  <w:tr>
        <w:tc>
          <w:tcPr>
            <w:tcW w:type="dxa" w:w="1701"/>
          </w:tcPr>
          <w:p>
            <w:r>
              <w:t>reason</w:t>
            </w:r>
          </w:p>
        </w:tc>
        <w:tc>
          <w:tcPr>
            <w:tcW w:type="dxa" w:w="1984"/>
          </w:tcPr>
          <w:p>
            <w:r>
              <w:t>Raison de partage avec le système destinataire</w:t>
            </w:r>
          </w:p>
        </w:tc>
        <w:tc>
          <w:tcPr>
            <w:tcW w:type="dxa" w:w="1134"/>
          </w:tcPr>
          <w:p>
            <w:r>
              <w:t>string</w:t>
              <w:br/>
              <w:t>(ENUM: INFORMATION, GENERAL, CONCERN, REPONSE, 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Raison motivant l'envoi du présent message au partenaire :</w:t>
              <w:br/>
              <w:t>PROPOSITION :</w:t>
              <w:br/>
              <w:t>- INFORMATION : le message est transmis à titre informatif</w:t>
              <w:br/>
              <w:t>- GENERAL : le message est transmis à l'ensemble des partenaires sans distinction</w:t>
              <w:br/>
              <w:t>- CONCERN : le message concerne spécifiquement la force du système destinataire</w:t>
              <w:br/>
              <w:t>- REPONSE : le message est émis en réponse à un message précédent</w:t>
              <w:br/>
              <w:t>- DEMANDE : le message est associé à une demande concernant spécifiquement la force partenaire</w:t>
            </w:r>
          </w:p>
        </w:tc>
        <w:tc>
          <w:tcPr>
            <w:tcW w:type="dxa" w:w="1701"/>
          </w:tcPr>
          <w:p>
            <w:r>
              <w:t>INFORMATION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d'émission</w:t>
            </w:r>
          </w:p>
        </w:tc>
        <w:tc>
          <w:tcPr>
            <w:tcW w:type="dxa" w:w="1134"/>
          </w:tcPr>
          <w:p>
            <w:r>
              <w:t>string</w:t>
              <w:br/>
              <w:t>(ENUM: ABONNEMENT, MANUEL, REPONSE)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la source déclenchant l'envoi du présent message au système destinataire.</w:t>
              <w:br/>
              <w:t>PROPOSITION :</w:t>
              <w:br/>
              <w:t>- ABONNEMENT : le système destinataire est abonné aux alertes concernant le système partenaire</w:t>
              <w:br/>
              <w:t>- MANUEL : le système partenaire a déclenché un envoi manuel du message</w:t>
              <w:br/>
              <w:t>- REPONSE : le message est envoyé dans le cadre d'une réponse aux système partenaire</w:t>
            </w:r>
          </w:p>
        </w:tc>
        <w:tc>
          <w:tcPr>
            <w:tcW w:type="dxa" w:w="1701"/>
          </w:tcPr>
          <w:p>
            <w:r>
              <w:t>ABONNEMENT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2CF87C-388C-4EAF-B15C-30D09C4F0173}"/>
</file>

<file path=customXml/itemProps3.xml><?xml version="1.0" encoding="utf-8"?>
<ds:datastoreItem xmlns:ds="http://schemas.openxmlformats.org/officeDocument/2006/customXml" ds:itemID="{E279EC83-AEA2-49A6-A99C-4D23239243CB}"/>
</file>

<file path=customXml/itemProps4.xml><?xml version="1.0" encoding="utf-8"?>
<ds:datastoreItem xmlns:ds="http://schemas.openxmlformats.org/officeDocument/2006/customXml" ds:itemID="{287229A3-86D2-4F57-83DE-D13162B3D8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